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6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陈亚丽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8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中医254;中医253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针推252;针推253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中医254;中医253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针推252;针推253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针推252;针推253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中医254;中医253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针推252;针推253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中医254;中医253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